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Generated Exam Questions with Model Answers</w:t>
      </w:r>
    </w:p>
    <w:p>
      <w:pPr>
        <w:pStyle w:val="Heading2"/>
      </w:pPr>
      <w:r>
        <w:t>Essay Questions</w:t>
      </w:r>
    </w:p>
    <w:p>
      <w:pPr>
        <w:pStyle w:val="Heading3"/>
      </w:pPr>
      <w:r>
        <w:t>Question 1:</w:t>
      </w:r>
    </w:p>
    <w:p>
      <w:r>
        <w:t>**Exam Question:**</w:t>
        <w:br/>
        <w:br/>
        <w:t>Discuss the correct procedures passengers should follow in the event of an oxygen mask deployment and the importance of securing one’s own mask before assisting others. Additionally, explain the proper use of seatbelts as described in the safety instructions.</w:t>
        <w:br/>
        <w:br/>
        <w:t>**Model Answer:**</w:t>
        <w:br/>
        <w:br/>
        <w:t>In the event that an oxygen mask descends, passengers are required to pull the mask toward themselves, position it over both the nose and mouth, breathe in a regular manner, and make sure the mask is securely fastened. For passengers accompanied by a child, it is crucial to secure their own mask before assisting the child. This ensures that the adult remains conscious and capable of helping the child, as oxygen levels may drop rapidly in emergencies.</w:t>
        <w:br/>
        <w:br/>
        <w:t>Regarding seatbelts, passengers must fasten and appropriately tighten their seatbelts whenever the fasten seatbelt sign is illuminated. To disengage the seatbelt, the buckle should be lifted. Comprehensive safety information, including details about safety equipment, can be found in the safety information card located in the seat pocket in front of each passenger. Following these procedures helps ensure the safety and well-being of all passengers during an emergency.</w:t>
      </w:r>
    </w:p>
    <w:p>
      <w:pPr>
        <w:pStyle w:val="Heading2"/>
      </w:pPr>
      <w:r>
        <w:t>Multiple Choice Questions</w:t>
      </w:r>
    </w:p>
    <w:p>
      <w:pPr>
        <w:pStyle w:val="Heading3"/>
      </w:pPr>
      <w:r>
        <w:t>Question 1:</w:t>
      </w:r>
    </w:p>
    <w:p>
      <w:r>
        <w:t xml:space="preserve">1. What is the FIRST step you should take if an oxygen mask descends from above you?  </w:t>
        <w:br/>
        <w:t xml:space="preserve">A) Secure the mask on the child first  </w:t>
        <w:br/>
        <w:t xml:space="preserve">B) Pull the mask toward yourself (Correct)  </w:t>
        <w:br/>
        <w:t xml:space="preserve">C) Locate the nearest flight attendant  </w:t>
        <w:br/>
        <w:t xml:space="preserve">D) Fasten your seatbelt tighter  </w:t>
        <w:br/>
        <w:br/>
        <w:t xml:space="preserve">2. According to the instructions, when should you help a child with their oxygen mask?  </w:t>
        <w:br/>
        <w:t xml:space="preserve">A) Before securing your own mask  </w:t>
        <w:br/>
        <w:t xml:space="preserve">B) At the same time as securing your own mask  </w:t>
        <w:br/>
        <w:t xml:space="preserve">C) After securing your own mask (Correct)  </w:t>
        <w:br/>
        <w:t xml:space="preserve">D) Only if the child asks for help  </w:t>
        <w:br/>
        <w:br/>
        <w:t xml:space="preserve">3. How do you release your seatbelt when needed?  </w:t>
        <w:br/>
        <w:t xml:space="preserve">A) Press the red button  </w:t>
        <w:br/>
        <w:t xml:space="preserve">B) Slide the belt out of the buckle  </w:t>
        <w:br/>
        <w:t xml:space="preserve">C) Lift the buckle (Correct)  </w:t>
        <w:br/>
        <w:t xml:space="preserve">D) Twist the buckle  </w:t>
        <w:br/>
        <w:br/>
        <w:t xml:space="preserve">4. Where can passengers find detailed information about safety equipment?  </w:t>
        <w:br/>
        <w:t xml:space="preserve">A) On the overhead panels  </w:t>
        <w:br/>
        <w:t xml:space="preserve">B) In the safety information card in the seat pocket in front of them (Correct)  </w:t>
        <w:br/>
        <w:t xml:space="preserve">C) By asking the flight attendant  </w:t>
        <w:br/>
        <w:t>D) On the back of their ticket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